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vecteur/véhicule ou de ressource mobilisée, avec plus de précision que simplement le type de ressources. Utilisée exclusivement en inter-santé (cf. EMSI-OPG pour 15-NexSIS)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sans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AUTRETRA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VHFSI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MEDV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SRSIS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FEUSIS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VCH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VLCG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DRAGON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MOYSSE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AMB-GV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AMB-PV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- type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4027C2-4AA2-46FE-8CA5-6A7358B40850}"/>
</file>

<file path=customXml/itemProps3.xml><?xml version="1.0" encoding="utf-8"?>
<ds:datastoreItem xmlns:ds="http://schemas.openxmlformats.org/officeDocument/2006/customXml" ds:itemID="{4E065A63-41F8-4A44-81AB-6041292D15F2}"/>
</file>

<file path=customXml/itemProps4.xml><?xml version="1.0" encoding="utf-8"?>
<ds:datastoreItem xmlns:ds="http://schemas.openxmlformats.org/officeDocument/2006/customXml" ds:itemID="{34902982-A194-42CC-9908-73F4E8DCC0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